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DD2E66">
      <w:pPr>
        <w:spacing w:before="120" w:after="120"/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1C2B74" w:rsidRPr="001C2B74" w:rsidRDefault="0094572F" w:rsidP="001C2B74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C2B74" w:rsidRPr="001C2B74">
        <w:rPr>
          <w:rFonts w:ascii="Arial" w:hAnsi="Arial" w:cs="Arial"/>
          <w:i/>
          <w:iCs/>
          <w:szCs w:val="22"/>
        </w:rPr>
        <w:t>do Postępowania o udzielenie zamówienia prowadzonego na podstawie</w:t>
      </w:r>
    </w:p>
    <w:p w:rsidR="001C2B74" w:rsidRPr="001C2B74" w:rsidRDefault="001C2B74" w:rsidP="001C2B74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 w:rsidRPr="001C2B74">
        <w:rPr>
          <w:rFonts w:ascii="Arial" w:hAnsi="Arial" w:cs="Arial"/>
          <w:i/>
          <w:iCs/>
          <w:szCs w:val="22"/>
        </w:rPr>
        <w:t>Regulaminu zamówień publicznych w Powiatowym Urzędzie Pracy w Kołobrzegu oraz przepisów ustawy z dnia 23 kwietnia 1964 r. Kodeks cywilny</w:t>
      </w:r>
    </w:p>
    <w:p w:rsidR="001C2B74" w:rsidRPr="001C2B74" w:rsidRDefault="00F82175" w:rsidP="001C2B74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i/>
          <w:iCs/>
          <w:szCs w:val="22"/>
        </w:rPr>
        <w:t>(t. j. Dz. U. z 2025</w:t>
      </w:r>
      <w:r w:rsidR="001C2B74" w:rsidRPr="001C2B74">
        <w:rPr>
          <w:rFonts w:ascii="Arial" w:hAnsi="Arial" w:cs="Arial"/>
          <w:i/>
          <w:iCs/>
          <w:szCs w:val="22"/>
        </w:rPr>
        <w:t xml:space="preserve"> r., </w:t>
      </w:r>
      <w:r w:rsidRPr="00F82175">
        <w:rPr>
          <w:rFonts w:ascii="Arial" w:hAnsi="Arial" w:cs="Arial"/>
          <w:i/>
          <w:iCs/>
          <w:szCs w:val="22"/>
        </w:rPr>
        <w:t xml:space="preserve">poz. 1071 z </w:t>
      </w:r>
      <w:proofErr w:type="spellStart"/>
      <w:r w:rsidRPr="00F82175">
        <w:rPr>
          <w:rFonts w:ascii="Arial" w:hAnsi="Arial" w:cs="Arial"/>
          <w:i/>
          <w:iCs/>
          <w:szCs w:val="22"/>
        </w:rPr>
        <w:t>późn</w:t>
      </w:r>
      <w:proofErr w:type="spellEnd"/>
      <w:r w:rsidRPr="00F82175">
        <w:rPr>
          <w:rFonts w:ascii="Arial" w:hAnsi="Arial" w:cs="Arial"/>
          <w:i/>
          <w:iCs/>
          <w:szCs w:val="22"/>
        </w:rPr>
        <w:t>. zm.</w:t>
      </w:r>
      <w:r w:rsidR="001C2B74" w:rsidRPr="001C2B74">
        <w:rPr>
          <w:rFonts w:ascii="Arial" w:hAnsi="Arial" w:cs="Arial"/>
          <w:i/>
          <w:iCs/>
          <w:szCs w:val="22"/>
        </w:rPr>
        <w:t>)</w:t>
      </w:r>
    </w:p>
    <w:p w:rsidR="0094572F" w:rsidRPr="001C2B74" w:rsidRDefault="00F82175" w:rsidP="001C2B74">
      <w:pPr>
        <w:pStyle w:val="Standard"/>
        <w:ind w:left="181"/>
        <w:jc w:val="right"/>
        <w:rPr>
          <w:rFonts w:ascii="Arial" w:hAnsi="Arial" w:cs="Arial"/>
          <w:bCs/>
          <w:i/>
          <w:iCs/>
          <w:szCs w:val="22"/>
        </w:rPr>
      </w:pPr>
      <w:r>
        <w:rPr>
          <w:rFonts w:ascii="Arial" w:hAnsi="Arial" w:cs="Arial"/>
          <w:i/>
          <w:iCs/>
          <w:szCs w:val="22"/>
        </w:rPr>
        <w:t>3</w:t>
      </w:r>
      <w:r w:rsidR="001C2B74" w:rsidRPr="001C2B74">
        <w:rPr>
          <w:rFonts w:ascii="Arial" w:hAnsi="Arial" w:cs="Arial"/>
          <w:i/>
          <w:iCs/>
          <w:szCs w:val="22"/>
        </w:rPr>
        <w:t>/OK/KZ/202</w:t>
      </w:r>
      <w:r>
        <w:rPr>
          <w:rFonts w:ascii="Arial" w:hAnsi="Arial" w:cs="Arial"/>
          <w:i/>
          <w:iCs/>
          <w:szCs w:val="22"/>
        </w:rPr>
        <w:t>5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</w:p>
    <w:p w:rsidR="00923FA1" w:rsidRPr="001C2B74" w:rsidRDefault="00923FA1" w:rsidP="0089793B">
      <w:pPr>
        <w:rPr>
          <w:rFonts w:ascii="Arial" w:hAnsi="Arial" w:cs="Arial"/>
          <w:szCs w:val="22"/>
        </w:rPr>
      </w:pPr>
      <w:r w:rsidRPr="00B63614">
        <w:rPr>
          <w:rFonts w:ascii="Arial" w:hAnsi="Arial" w:cs="Arial"/>
          <w:sz w:val="22"/>
          <w:szCs w:val="22"/>
        </w:rPr>
        <w:t>.</w:t>
      </w:r>
      <w:r w:rsidRPr="001C2B74">
        <w:rPr>
          <w:rFonts w:ascii="Arial" w:hAnsi="Arial" w:cs="Arial"/>
          <w:szCs w:val="22"/>
        </w:rPr>
        <w:t>..............</w:t>
      </w:r>
      <w:r w:rsidR="003302A9" w:rsidRPr="001C2B74">
        <w:rPr>
          <w:rFonts w:ascii="Arial" w:hAnsi="Arial" w:cs="Arial"/>
          <w:szCs w:val="22"/>
        </w:rPr>
        <w:t>..</w:t>
      </w:r>
      <w:r w:rsidRPr="001C2B74">
        <w:rPr>
          <w:rFonts w:ascii="Arial" w:hAnsi="Arial" w:cs="Arial"/>
          <w:szCs w:val="22"/>
        </w:rPr>
        <w:t>...........</w:t>
      </w:r>
      <w:r w:rsidR="003302A9" w:rsidRPr="001C2B74">
        <w:rPr>
          <w:rFonts w:ascii="Arial" w:hAnsi="Arial" w:cs="Arial"/>
          <w:szCs w:val="22"/>
        </w:rPr>
        <w:t>.</w:t>
      </w:r>
      <w:r w:rsidRPr="001C2B74">
        <w:rPr>
          <w:rFonts w:ascii="Arial" w:hAnsi="Arial" w:cs="Arial"/>
          <w:szCs w:val="22"/>
        </w:rPr>
        <w:t>.....................</w:t>
      </w:r>
    </w:p>
    <w:p w:rsidR="00923FA1" w:rsidRDefault="001C2B74" w:rsidP="001C2B74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="00923FA1"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1C2B74" w:rsidRDefault="0061386E" w:rsidP="0089793B">
      <w:pPr>
        <w:suppressAutoHyphens/>
        <w:ind w:firstLine="709"/>
        <w:jc w:val="both"/>
        <w:rPr>
          <w:rFonts w:ascii="Arial" w:hAnsi="Arial" w:cs="Arial"/>
          <w:bCs/>
          <w:szCs w:val="22"/>
        </w:rPr>
      </w:pPr>
      <w:r w:rsidRPr="001C2B74">
        <w:rPr>
          <w:rFonts w:ascii="Arial" w:hAnsi="Arial" w:cs="Arial"/>
          <w:szCs w:val="22"/>
        </w:rPr>
        <w:t>Wyk</w:t>
      </w:r>
      <w:r w:rsidR="001C2B74">
        <w:rPr>
          <w:rFonts w:ascii="Arial" w:hAnsi="Arial" w:cs="Arial"/>
          <w:szCs w:val="22"/>
        </w:rPr>
        <w:t>az</w:t>
      </w:r>
      <w:r w:rsidRPr="001C2B74">
        <w:rPr>
          <w:rFonts w:ascii="Arial" w:hAnsi="Arial" w:cs="Arial"/>
          <w:szCs w:val="22"/>
        </w:rPr>
        <w:t xml:space="preserve"> </w:t>
      </w:r>
      <w:r w:rsidR="001C2B74">
        <w:rPr>
          <w:rFonts w:ascii="Arial" w:hAnsi="Arial" w:cs="Arial"/>
          <w:szCs w:val="22"/>
        </w:rPr>
        <w:t>usług wykonywanych w zakresie</w:t>
      </w:r>
      <w:r w:rsidRPr="001C2B74">
        <w:rPr>
          <w:rFonts w:ascii="Arial" w:hAnsi="Arial" w:cs="Arial"/>
          <w:szCs w:val="22"/>
        </w:rPr>
        <w:t xml:space="preserve"> realizacj</w:t>
      </w:r>
      <w:r w:rsidR="001C2B74">
        <w:rPr>
          <w:rFonts w:ascii="Arial" w:hAnsi="Arial" w:cs="Arial"/>
          <w:szCs w:val="22"/>
        </w:rPr>
        <w:t>i</w:t>
      </w:r>
      <w:r w:rsidRPr="001C2B74">
        <w:rPr>
          <w:rFonts w:ascii="Arial" w:hAnsi="Arial" w:cs="Arial"/>
          <w:szCs w:val="22"/>
        </w:rPr>
        <w:t xml:space="preserve"> </w:t>
      </w:r>
      <w:r w:rsidR="008D1A77" w:rsidRPr="001C2B74">
        <w:rPr>
          <w:rFonts w:ascii="Arial" w:hAnsi="Arial" w:cs="Arial"/>
          <w:szCs w:val="22"/>
        </w:rPr>
        <w:t xml:space="preserve">minimum 1 </w:t>
      </w:r>
      <w:r w:rsidR="006747E6" w:rsidRPr="001C2B74">
        <w:rPr>
          <w:rFonts w:ascii="Arial" w:hAnsi="Arial" w:cs="Arial"/>
          <w:szCs w:val="22"/>
        </w:rPr>
        <w:t>usług</w:t>
      </w:r>
      <w:r w:rsidR="008D1A77" w:rsidRPr="001C2B74">
        <w:rPr>
          <w:rFonts w:ascii="Arial" w:hAnsi="Arial" w:cs="Arial"/>
          <w:szCs w:val="22"/>
        </w:rPr>
        <w:t xml:space="preserve">i </w:t>
      </w:r>
      <w:r w:rsidR="002D6657" w:rsidRPr="001C2B74">
        <w:rPr>
          <w:rFonts w:ascii="Arial" w:hAnsi="Arial" w:cs="Arial"/>
          <w:szCs w:val="22"/>
        </w:rPr>
        <w:t>polegające</w:t>
      </w:r>
      <w:r w:rsidR="001C2B74">
        <w:rPr>
          <w:rFonts w:ascii="Arial" w:hAnsi="Arial" w:cs="Arial"/>
          <w:szCs w:val="22"/>
        </w:rPr>
        <w:t>j</w:t>
      </w:r>
      <w:r w:rsidR="002D6657" w:rsidRPr="001C2B74">
        <w:rPr>
          <w:rFonts w:ascii="Arial" w:hAnsi="Arial" w:cs="Arial"/>
          <w:szCs w:val="22"/>
        </w:rPr>
        <w:t xml:space="preserve"> na </w:t>
      </w:r>
      <w:r w:rsidR="009E4ADA" w:rsidRPr="001C2B74">
        <w:rPr>
          <w:rFonts w:ascii="Arial" w:hAnsi="Arial" w:cs="Arial"/>
          <w:szCs w:val="22"/>
        </w:rPr>
        <w:t xml:space="preserve">świadczeniu usług pocztowych </w:t>
      </w:r>
      <w:r w:rsidR="006747E6" w:rsidRPr="001C2B74">
        <w:rPr>
          <w:rFonts w:ascii="Arial" w:hAnsi="Arial" w:cs="Arial"/>
          <w:szCs w:val="22"/>
        </w:rPr>
        <w:t>w obrocie krajowym i zagran</w:t>
      </w:r>
      <w:r w:rsidR="001C2B74">
        <w:rPr>
          <w:rFonts w:ascii="Arial" w:hAnsi="Arial" w:cs="Arial"/>
          <w:szCs w:val="22"/>
        </w:rPr>
        <w:t xml:space="preserve">icznym przez okres co najmniej </w:t>
      </w:r>
      <w:r w:rsidR="001C2B74">
        <w:rPr>
          <w:rFonts w:ascii="Arial" w:hAnsi="Arial" w:cs="Arial"/>
          <w:szCs w:val="22"/>
        </w:rPr>
        <w:br/>
      </w:r>
      <w:r w:rsidR="006747E6" w:rsidRPr="001C2B74">
        <w:rPr>
          <w:rFonts w:ascii="Arial" w:hAnsi="Arial" w:cs="Arial"/>
          <w:szCs w:val="22"/>
        </w:rPr>
        <w:t xml:space="preserve">2 miesięcy o wartości </w:t>
      </w:r>
      <w:r w:rsidR="009E4ADA" w:rsidRPr="001C2B74">
        <w:rPr>
          <w:rFonts w:ascii="Arial" w:hAnsi="Arial" w:cs="Arial"/>
          <w:b/>
          <w:szCs w:val="22"/>
        </w:rPr>
        <w:t xml:space="preserve">minimum </w:t>
      </w:r>
      <w:r w:rsidR="006D2E60" w:rsidRPr="001C2B74">
        <w:rPr>
          <w:rFonts w:ascii="Arial" w:hAnsi="Arial" w:cs="Arial"/>
          <w:b/>
          <w:szCs w:val="22"/>
        </w:rPr>
        <w:t>8</w:t>
      </w:r>
      <w:r w:rsidR="008D1A77" w:rsidRPr="001C2B74">
        <w:rPr>
          <w:rFonts w:ascii="Arial" w:hAnsi="Arial" w:cs="Arial"/>
          <w:b/>
          <w:szCs w:val="22"/>
        </w:rPr>
        <w:t>0.</w:t>
      </w:r>
      <w:r w:rsidR="006747E6" w:rsidRPr="001C2B74">
        <w:rPr>
          <w:rFonts w:ascii="Arial" w:hAnsi="Arial" w:cs="Arial"/>
          <w:b/>
          <w:szCs w:val="22"/>
        </w:rPr>
        <w:t xml:space="preserve">000,00 zł </w:t>
      </w:r>
      <w:r w:rsidR="006747E6" w:rsidRPr="001C2B74">
        <w:rPr>
          <w:rFonts w:ascii="Arial" w:hAnsi="Arial" w:cs="Arial"/>
          <w:szCs w:val="22"/>
        </w:rPr>
        <w:t>(brutto)</w:t>
      </w:r>
      <w:r w:rsidR="00857546" w:rsidRPr="001C2B74">
        <w:rPr>
          <w:rFonts w:ascii="Arial" w:hAnsi="Arial" w:cs="Arial"/>
          <w:szCs w:val="22"/>
        </w:rPr>
        <w:t xml:space="preserve"> w ramach jednej umowy</w:t>
      </w:r>
      <w:r w:rsidR="006747E6" w:rsidRPr="001C2B74">
        <w:rPr>
          <w:rFonts w:ascii="Arial" w:hAnsi="Arial" w:cs="Arial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15809">
              <w:rPr>
                <w:rFonts w:ascii="Arial" w:hAnsi="Arial" w:cs="Arial"/>
                <w:b/>
              </w:rPr>
              <w:t>, rodzaj</w:t>
            </w:r>
            <w:r w:rsidR="00015809">
              <w:rPr>
                <w:rFonts w:ascii="Arial" w:hAnsi="Arial" w:cs="Arial"/>
                <w:b/>
              </w:rPr>
              <w:br/>
            </w:r>
            <w:r w:rsidR="00051562" w:rsidRPr="006747E6">
              <w:rPr>
                <w:rFonts w:ascii="Arial" w:hAnsi="Arial" w:cs="Arial"/>
                <w:b/>
              </w:rPr>
              <w:t>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  <w:r w:rsidRPr="001C2B74">
              <w:rPr>
                <w:rFonts w:ascii="Arial" w:hAnsi="Arial" w:cs="Arial"/>
                <w:szCs w:val="22"/>
              </w:rPr>
              <w:t>………</w:t>
            </w:r>
            <w:r w:rsidR="003302A9" w:rsidRPr="001C2B74">
              <w:rPr>
                <w:rFonts w:ascii="Arial" w:hAnsi="Arial" w:cs="Arial"/>
                <w:szCs w:val="22"/>
              </w:rPr>
              <w:t>...</w:t>
            </w:r>
            <w:r w:rsidR="00A850B8" w:rsidRPr="001C2B74">
              <w:rPr>
                <w:rFonts w:ascii="Arial" w:hAnsi="Arial" w:cs="Arial"/>
                <w:szCs w:val="22"/>
              </w:rPr>
              <w:t>...............</w:t>
            </w:r>
            <w:r w:rsidR="003302A9" w:rsidRPr="001C2B74">
              <w:rPr>
                <w:rFonts w:ascii="Arial" w:hAnsi="Arial" w:cs="Arial"/>
                <w:szCs w:val="22"/>
              </w:rPr>
              <w:t>........</w:t>
            </w:r>
            <w:r w:rsidRPr="001C2B74">
              <w:rPr>
                <w:rFonts w:ascii="Arial" w:hAnsi="Arial" w:cs="Arial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346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773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1C2B7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Cs w:val="22"/>
              </w:rPr>
            </w:pPr>
            <w:r w:rsidRPr="001C2B74">
              <w:rPr>
                <w:rFonts w:ascii="Arial" w:hAnsi="Arial" w:cs="Arial"/>
                <w:szCs w:val="22"/>
              </w:rPr>
              <w:t>………..........................…..</w:t>
            </w:r>
          </w:p>
        </w:tc>
        <w:tc>
          <w:tcPr>
            <w:tcW w:w="2340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346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773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850B8" w:rsidP="0089793B">
            <w:pPr>
              <w:snapToGrid w:val="0"/>
              <w:rPr>
                <w:rFonts w:ascii="Arial" w:hAnsi="Arial" w:cs="Arial"/>
                <w:szCs w:val="22"/>
              </w:rPr>
            </w:pPr>
            <w:r w:rsidRPr="001C2B74">
              <w:rPr>
                <w:rFonts w:ascii="Arial" w:hAnsi="Arial" w:cs="Arial"/>
                <w:szCs w:val="22"/>
              </w:rPr>
              <w:t>………..........................…..</w:t>
            </w:r>
          </w:p>
        </w:tc>
        <w:tc>
          <w:tcPr>
            <w:tcW w:w="2340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346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773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850B8" w:rsidP="0089793B">
            <w:pPr>
              <w:snapToGrid w:val="0"/>
              <w:rPr>
                <w:rFonts w:ascii="Arial" w:hAnsi="Arial" w:cs="Arial"/>
                <w:szCs w:val="22"/>
              </w:rPr>
            </w:pPr>
            <w:r w:rsidRPr="001C2B74">
              <w:rPr>
                <w:rFonts w:ascii="Arial" w:hAnsi="Arial" w:cs="Arial"/>
                <w:szCs w:val="22"/>
              </w:rPr>
              <w:t>………..........................…..</w:t>
            </w:r>
          </w:p>
        </w:tc>
        <w:tc>
          <w:tcPr>
            <w:tcW w:w="2340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346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773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  <w:p w:rsidR="00A91EFD" w:rsidRPr="001C2B74" w:rsidRDefault="00A850B8" w:rsidP="0089793B">
            <w:pPr>
              <w:snapToGrid w:val="0"/>
              <w:rPr>
                <w:rFonts w:ascii="Arial" w:hAnsi="Arial" w:cs="Arial"/>
                <w:szCs w:val="22"/>
              </w:rPr>
            </w:pPr>
            <w:r w:rsidRPr="001C2B74">
              <w:rPr>
                <w:rFonts w:ascii="Arial" w:hAnsi="Arial" w:cs="Arial"/>
                <w:szCs w:val="22"/>
              </w:rPr>
              <w:t>………..........................…..</w:t>
            </w:r>
            <w:r w:rsidR="00A91EFD" w:rsidRPr="001C2B74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346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773" w:type="dxa"/>
          </w:tcPr>
          <w:p w:rsidR="00A91EFD" w:rsidRPr="001C2B74" w:rsidRDefault="00A91EFD" w:rsidP="0089793B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</w:t>
      </w:r>
      <w:r w:rsidR="0097525D">
        <w:rPr>
          <w:rFonts w:ascii="Arial" w:hAnsi="Arial" w:cs="Arial"/>
          <w:b/>
          <w:sz w:val="22"/>
          <w:szCs w:val="22"/>
        </w:rPr>
        <w:t>2</w:t>
      </w:r>
      <w:r w:rsidR="00F82175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  <w:r w:rsidR="00CD6E59">
        <w:rPr>
          <w:rFonts w:ascii="Arial" w:hAnsi="Arial" w:cs="Arial"/>
          <w:b/>
          <w:sz w:val="22"/>
          <w:szCs w:val="22"/>
        </w:rPr>
        <w:t xml:space="preserve">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podpis osoby /osób/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footerReference w:type="default" r:id="rId9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AF" w:rsidRDefault="00D22EAF">
      <w:r>
        <w:separator/>
      </w:r>
    </w:p>
  </w:endnote>
  <w:endnote w:type="continuationSeparator" w:id="0">
    <w:p w:rsidR="00D22EAF" w:rsidRDefault="00D2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AF" w:rsidRDefault="00D22EAF">
      <w:r>
        <w:separator/>
      </w:r>
    </w:p>
  </w:footnote>
  <w:footnote w:type="continuationSeparator" w:id="0">
    <w:p w:rsidR="00D22EAF" w:rsidRDefault="00D22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0D16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2B74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661C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5E2C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B5B8D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1D50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3D8E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BCF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572F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525D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497"/>
    <w:rsid w:val="00B47A5E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2EAF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2175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C90F5-7170-487C-9F7C-C557CD1D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1100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29</cp:revision>
  <cp:lastPrinted>2025-11-20T09:05:00Z</cp:lastPrinted>
  <dcterms:created xsi:type="dcterms:W3CDTF">2019-10-09T08:56:00Z</dcterms:created>
  <dcterms:modified xsi:type="dcterms:W3CDTF">2025-11-20T09:05:00Z</dcterms:modified>
</cp:coreProperties>
</file>